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34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胡骏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834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中医运动健身学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(0507888—001)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中医运动健身学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(0507888—001)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(050504—003)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